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3B11A" w14:textId="77777777" w:rsidR="00723E72" w:rsidRPr="003B680F" w:rsidRDefault="00152470" w:rsidP="003B680F">
      <w:pPr>
        <w:pStyle w:val="Heading1"/>
        <w:jc w:val="center"/>
        <w:rPr>
          <w:rFonts w:ascii="Aptos" w:hAnsi="Aptos"/>
          <w:color w:val="auto"/>
          <w:sz w:val="40"/>
          <w:szCs w:val="40"/>
        </w:rPr>
      </w:pPr>
      <w:r w:rsidRPr="003B680F">
        <w:rPr>
          <w:rFonts w:ascii="Aptos" w:hAnsi="Aptos"/>
          <w:color w:val="auto"/>
          <w:sz w:val="40"/>
          <w:szCs w:val="40"/>
        </w:rPr>
        <w:t>Stark County, Ohio – Hygiene Resources</w:t>
      </w:r>
    </w:p>
    <w:p w14:paraId="2DDE1F18" w14:textId="77777777" w:rsidR="00723E72" w:rsidRPr="003B680F" w:rsidRDefault="00152470">
      <w:p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Below is a detailed list of hygiene-related resources in Stark County, Ohio, including free or low-cost programs that provide hygiene products, showers, laundry access, diapers, and personal care items.</w:t>
      </w:r>
    </w:p>
    <w:p w14:paraId="3D5B9DBB" w14:textId="12AA4E8A" w:rsidR="00723E72" w:rsidRPr="003B680F" w:rsidRDefault="00152470" w:rsidP="003B680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3B680F">
        <w:rPr>
          <w:rFonts w:ascii="Aptos" w:hAnsi="Aptos"/>
          <w:color w:val="auto"/>
          <w:sz w:val="24"/>
          <w:szCs w:val="24"/>
        </w:rPr>
        <w:t>Greater Stark County Urban League — ACCESS / Household &amp; Hygiene Program</w:t>
      </w:r>
    </w:p>
    <w:p w14:paraId="28CF12B1" w14:textId="77777777" w:rsidR="003B680F" w:rsidRDefault="00152470" w:rsidP="003B680F">
      <w:pPr>
        <w:pStyle w:val="ListParagraph"/>
        <w:numPr>
          <w:ilvl w:val="0"/>
          <w:numId w:val="11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Services Offered: </w:t>
      </w:r>
    </w:p>
    <w:p w14:paraId="55CEA558" w14:textId="77777777" w:rsidR="003B680F" w:rsidRDefault="00152470" w:rsidP="003B680F">
      <w:pPr>
        <w:pStyle w:val="ListParagraph"/>
        <w:numPr>
          <w:ilvl w:val="1"/>
          <w:numId w:val="11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Cleaning products</w:t>
      </w:r>
    </w:p>
    <w:p w14:paraId="79E20BE4" w14:textId="7E33DF85" w:rsidR="003B680F" w:rsidRDefault="003B680F" w:rsidP="003B680F">
      <w:pPr>
        <w:pStyle w:val="ListParagraph"/>
        <w:numPr>
          <w:ilvl w:val="1"/>
          <w:numId w:val="1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P</w:t>
      </w:r>
      <w:r w:rsidR="00152470" w:rsidRPr="003B680F">
        <w:rPr>
          <w:rFonts w:ascii="Aptos" w:hAnsi="Aptos"/>
          <w:sz w:val="24"/>
          <w:szCs w:val="24"/>
        </w:rPr>
        <w:t>ersonal care items</w:t>
      </w:r>
    </w:p>
    <w:p w14:paraId="2B93B63A" w14:textId="1C04D5DC" w:rsidR="003B680F" w:rsidRDefault="003B680F" w:rsidP="003B680F">
      <w:pPr>
        <w:pStyle w:val="ListParagraph"/>
        <w:numPr>
          <w:ilvl w:val="1"/>
          <w:numId w:val="1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D</w:t>
      </w:r>
      <w:r w:rsidR="00152470" w:rsidRPr="003B680F">
        <w:rPr>
          <w:rFonts w:ascii="Aptos" w:hAnsi="Aptos"/>
          <w:sz w:val="24"/>
          <w:szCs w:val="24"/>
        </w:rPr>
        <w:t>iapers</w:t>
      </w:r>
      <w:r>
        <w:rPr>
          <w:rFonts w:ascii="Aptos" w:hAnsi="Aptos"/>
          <w:sz w:val="24"/>
          <w:szCs w:val="24"/>
        </w:rPr>
        <w:t xml:space="preserve"> </w:t>
      </w:r>
    </w:p>
    <w:p w14:paraId="7C4A99E1" w14:textId="40DBF74D" w:rsidR="003B680F" w:rsidRDefault="003B680F" w:rsidP="003B680F">
      <w:pPr>
        <w:pStyle w:val="ListParagraph"/>
        <w:numPr>
          <w:ilvl w:val="1"/>
          <w:numId w:val="1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P</w:t>
      </w:r>
      <w:r w:rsidR="00152470" w:rsidRPr="003B680F">
        <w:rPr>
          <w:rFonts w:ascii="Aptos" w:hAnsi="Aptos"/>
          <w:sz w:val="24"/>
          <w:szCs w:val="24"/>
        </w:rPr>
        <w:t>eriod supplies</w:t>
      </w:r>
    </w:p>
    <w:p w14:paraId="7EBEE9BE" w14:textId="2C205655" w:rsidR="00723E72" w:rsidRPr="003B680F" w:rsidRDefault="003B680F" w:rsidP="003B680F">
      <w:pPr>
        <w:pStyle w:val="ListParagraph"/>
        <w:numPr>
          <w:ilvl w:val="1"/>
          <w:numId w:val="1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</w:t>
      </w:r>
      <w:r w:rsidR="00152470" w:rsidRPr="003B680F">
        <w:rPr>
          <w:rFonts w:ascii="Aptos" w:hAnsi="Aptos"/>
          <w:sz w:val="24"/>
          <w:szCs w:val="24"/>
        </w:rPr>
        <w:t>dult incontinence pads</w:t>
      </w:r>
    </w:p>
    <w:p w14:paraId="496D64A7" w14:textId="77777777" w:rsidR="003B680F" w:rsidRDefault="00152470" w:rsidP="003B680F">
      <w:pPr>
        <w:pStyle w:val="ListParagraph"/>
        <w:numPr>
          <w:ilvl w:val="0"/>
          <w:numId w:val="11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Contact Information: </w:t>
      </w:r>
    </w:p>
    <w:p w14:paraId="0DE37F6E" w14:textId="6E1EE675" w:rsidR="003B680F" w:rsidRDefault="003B680F" w:rsidP="003B680F">
      <w:pPr>
        <w:pStyle w:val="ListParagraph"/>
        <w:numPr>
          <w:ilvl w:val="1"/>
          <w:numId w:val="1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Address: </w:t>
      </w:r>
      <w:r w:rsidR="00152470" w:rsidRPr="003B680F">
        <w:rPr>
          <w:rFonts w:ascii="Aptos" w:hAnsi="Aptos"/>
          <w:sz w:val="24"/>
          <w:szCs w:val="24"/>
        </w:rPr>
        <w:t xml:space="preserve">1400 Sherrick Rd SE, Canton, OH 44707 </w:t>
      </w:r>
    </w:p>
    <w:p w14:paraId="29ED12A2" w14:textId="77777777" w:rsidR="003B680F" w:rsidRDefault="003B680F" w:rsidP="003B680F">
      <w:pPr>
        <w:pStyle w:val="ListParagraph"/>
        <w:numPr>
          <w:ilvl w:val="1"/>
          <w:numId w:val="1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Phone: </w:t>
      </w:r>
      <w:r w:rsidR="00152470" w:rsidRPr="003B680F">
        <w:rPr>
          <w:rFonts w:ascii="Aptos" w:hAnsi="Aptos"/>
          <w:sz w:val="24"/>
          <w:szCs w:val="24"/>
        </w:rPr>
        <w:t xml:space="preserve">(330) 754-1576 </w:t>
      </w:r>
    </w:p>
    <w:p w14:paraId="7D1A23EB" w14:textId="4EB7969C" w:rsidR="00723E72" w:rsidRPr="003B680F" w:rsidRDefault="003B680F" w:rsidP="003B680F">
      <w:pPr>
        <w:pStyle w:val="ListParagraph"/>
        <w:numPr>
          <w:ilvl w:val="1"/>
          <w:numId w:val="1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Website: </w:t>
      </w:r>
      <w:hyperlink r:id="rId6" w:history="1">
        <w:r w:rsidR="0083583D" w:rsidRPr="009F0C40">
          <w:rPr>
            <w:rStyle w:val="Hyperlink"/>
            <w:rFonts w:ascii="Aptos" w:hAnsi="Aptos"/>
            <w:sz w:val="24"/>
            <w:szCs w:val="24"/>
          </w:rPr>
          <w:t>https://starkurbanleague.org/home/take-action/urban-health-care/</w:t>
        </w:r>
      </w:hyperlink>
      <w:r w:rsidR="0083583D">
        <w:rPr>
          <w:rFonts w:ascii="Aptos" w:hAnsi="Aptos"/>
          <w:sz w:val="24"/>
          <w:szCs w:val="24"/>
          <w:u w:val="single"/>
        </w:rPr>
        <w:t xml:space="preserve"> </w:t>
      </w:r>
    </w:p>
    <w:p w14:paraId="6EE0DEFC" w14:textId="4EBEC5B8" w:rsidR="00723E72" w:rsidRPr="003B680F" w:rsidRDefault="00152470" w:rsidP="003B680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3B680F">
        <w:rPr>
          <w:rFonts w:ascii="Aptos" w:hAnsi="Aptos"/>
          <w:color w:val="auto"/>
          <w:sz w:val="24"/>
          <w:szCs w:val="24"/>
        </w:rPr>
        <w:t>Bridge Point Community Services (“Essentials” Program)</w:t>
      </w:r>
    </w:p>
    <w:p w14:paraId="041BB113" w14:textId="77777777" w:rsidR="003B680F" w:rsidRDefault="00152470" w:rsidP="003B680F">
      <w:pPr>
        <w:pStyle w:val="ListParagraph"/>
        <w:numPr>
          <w:ilvl w:val="0"/>
          <w:numId w:val="12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Services Offered: </w:t>
      </w:r>
    </w:p>
    <w:p w14:paraId="2B5D4749" w14:textId="77777777" w:rsidR="003B680F" w:rsidRDefault="00152470" w:rsidP="003B680F">
      <w:pPr>
        <w:pStyle w:val="ListParagraph"/>
        <w:numPr>
          <w:ilvl w:val="1"/>
          <w:numId w:val="12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Personal care (shampoo, deodorant, toothbrushes)</w:t>
      </w:r>
    </w:p>
    <w:p w14:paraId="0016BF7F" w14:textId="77777777" w:rsidR="003B680F" w:rsidRDefault="003B680F" w:rsidP="003B680F">
      <w:pPr>
        <w:pStyle w:val="ListParagraph"/>
        <w:numPr>
          <w:ilvl w:val="1"/>
          <w:numId w:val="1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H</w:t>
      </w:r>
      <w:r w:rsidR="00152470" w:rsidRPr="003B680F">
        <w:rPr>
          <w:rFonts w:ascii="Aptos" w:hAnsi="Aptos"/>
          <w:sz w:val="24"/>
          <w:szCs w:val="24"/>
        </w:rPr>
        <w:t>ousehold supplies</w:t>
      </w:r>
    </w:p>
    <w:p w14:paraId="354522EC" w14:textId="77777777" w:rsidR="003B680F" w:rsidRDefault="003B680F" w:rsidP="003B680F">
      <w:pPr>
        <w:pStyle w:val="ListParagraph"/>
        <w:numPr>
          <w:ilvl w:val="1"/>
          <w:numId w:val="1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D</w:t>
      </w:r>
      <w:r w:rsidR="00152470" w:rsidRPr="003B680F">
        <w:rPr>
          <w:rFonts w:ascii="Aptos" w:hAnsi="Aptos"/>
          <w:sz w:val="24"/>
          <w:szCs w:val="24"/>
        </w:rPr>
        <w:t>iapers</w:t>
      </w:r>
    </w:p>
    <w:p w14:paraId="616C5A55" w14:textId="77777777" w:rsidR="003B680F" w:rsidRDefault="003B680F" w:rsidP="003B680F">
      <w:pPr>
        <w:pStyle w:val="ListParagraph"/>
        <w:numPr>
          <w:ilvl w:val="1"/>
          <w:numId w:val="1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W</w:t>
      </w:r>
      <w:r w:rsidR="00152470" w:rsidRPr="003B680F">
        <w:rPr>
          <w:rFonts w:ascii="Aptos" w:hAnsi="Aptos"/>
          <w:sz w:val="24"/>
          <w:szCs w:val="24"/>
        </w:rPr>
        <w:t>ipes</w:t>
      </w:r>
    </w:p>
    <w:p w14:paraId="43D76A0D" w14:textId="62CF25EB" w:rsidR="00723E72" w:rsidRPr="003B680F" w:rsidRDefault="003B680F" w:rsidP="003B680F">
      <w:pPr>
        <w:pStyle w:val="ListParagraph"/>
        <w:numPr>
          <w:ilvl w:val="1"/>
          <w:numId w:val="1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P</w:t>
      </w:r>
      <w:r w:rsidR="00152470" w:rsidRPr="003B680F">
        <w:rPr>
          <w:rFonts w:ascii="Aptos" w:hAnsi="Aptos"/>
          <w:sz w:val="24"/>
          <w:szCs w:val="24"/>
        </w:rPr>
        <w:t>eriod supplies</w:t>
      </w:r>
    </w:p>
    <w:p w14:paraId="3EF46189" w14:textId="77777777" w:rsidR="003B680F" w:rsidRDefault="00152470" w:rsidP="003B680F">
      <w:pPr>
        <w:pStyle w:val="ListParagraph"/>
        <w:numPr>
          <w:ilvl w:val="0"/>
          <w:numId w:val="12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Contact Information: </w:t>
      </w:r>
    </w:p>
    <w:p w14:paraId="54B75D46" w14:textId="23103BCE" w:rsidR="003B680F" w:rsidRDefault="003B680F" w:rsidP="003B680F">
      <w:pPr>
        <w:pStyle w:val="ListParagraph"/>
        <w:numPr>
          <w:ilvl w:val="1"/>
          <w:numId w:val="1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Address: </w:t>
      </w:r>
      <w:r w:rsidR="00152470" w:rsidRPr="003B680F">
        <w:rPr>
          <w:rFonts w:ascii="Aptos" w:hAnsi="Aptos"/>
          <w:sz w:val="24"/>
          <w:szCs w:val="24"/>
        </w:rPr>
        <w:t xml:space="preserve">2701 Cleveland Ave S, Canton, OH </w:t>
      </w:r>
    </w:p>
    <w:p w14:paraId="5E1F87E8" w14:textId="19823421" w:rsidR="003B680F" w:rsidRDefault="003B680F" w:rsidP="003B680F">
      <w:pPr>
        <w:pStyle w:val="ListParagraph"/>
        <w:numPr>
          <w:ilvl w:val="1"/>
          <w:numId w:val="1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Phone: </w:t>
      </w:r>
      <w:r w:rsidR="00152470" w:rsidRPr="003B680F">
        <w:rPr>
          <w:rFonts w:ascii="Aptos" w:hAnsi="Aptos"/>
          <w:sz w:val="24"/>
          <w:szCs w:val="24"/>
        </w:rPr>
        <w:t xml:space="preserve">(330) 484-3644 </w:t>
      </w:r>
    </w:p>
    <w:p w14:paraId="7C2BEA17" w14:textId="5BB4F879" w:rsidR="003B680F" w:rsidRPr="003B680F" w:rsidRDefault="003B680F" w:rsidP="003B680F">
      <w:pPr>
        <w:pStyle w:val="ListParagraph"/>
        <w:numPr>
          <w:ilvl w:val="1"/>
          <w:numId w:val="1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Website: </w:t>
      </w:r>
      <w:hyperlink r:id="rId7" w:history="1">
        <w:r w:rsidR="0083583D" w:rsidRPr="009F0C40">
          <w:rPr>
            <w:rStyle w:val="Hyperlink"/>
            <w:rFonts w:ascii="Aptos" w:hAnsi="Aptos"/>
            <w:sz w:val="24"/>
            <w:szCs w:val="24"/>
          </w:rPr>
          <w:t>https://bridgepointcs.org/</w:t>
        </w:r>
      </w:hyperlink>
      <w:r w:rsidR="0083583D">
        <w:rPr>
          <w:rFonts w:ascii="Aptos" w:hAnsi="Aptos"/>
          <w:sz w:val="24"/>
          <w:szCs w:val="24"/>
          <w:u w:val="single"/>
        </w:rPr>
        <w:t xml:space="preserve"> </w:t>
      </w:r>
    </w:p>
    <w:p w14:paraId="0265DC10" w14:textId="77777777" w:rsidR="00723E72" w:rsidRPr="003B680F" w:rsidRDefault="00152470" w:rsidP="003B680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3B680F">
        <w:rPr>
          <w:rFonts w:ascii="Aptos" w:hAnsi="Aptos"/>
          <w:color w:val="auto"/>
          <w:sz w:val="24"/>
          <w:szCs w:val="24"/>
        </w:rPr>
        <w:t>Heart of Ohio Diaper Bank / HER Project</w:t>
      </w:r>
    </w:p>
    <w:p w14:paraId="04CF570F" w14:textId="77777777" w:rsidR="003B680F" w:rsidRDefault="00152470" w:rsidP="003B680F">
      <w:pPr>
        <w:pStyle w:val="ListParagraph"/>
        <w:numPr>
          <w:ilvl w:val="0"/>
          <w:numId w:val="13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Services Offered: </w:t>
      </w:r>
    </w:p>
    <w:p w14:paraId="6B84E3C6" w14:textId="371F703F" w:rsidR="003B680F" w:rsidRDefault="00152470" w:rsidP="003B680F">
      <w:pPr>
        <w:pStyle w:val="ListParagraph"/>
        <w:numPr>
          <w:ilvl w:val="1"/>
          <w:numId w:val="13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Diapers, wipes</w:t>
      </w:r>
    </w:p>
    <w:p w14:paraId="5058D11A" w14:textId="77777777" w:rsidR="003B680F" w:rsidRDefault="003B680F" w:rsidP="003B680F">
      <w:pPr>
        <w:pStyle w:val="ListParagraph"/>
        <w:numPr>
          <w:ilvl w:val="1"/>
          <w:numId w:val="13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P</w:t>
      </w:r>
      <w:r w:rsidR="00152470" w:rsidRPr="003B680F">
        <w:rPr>
          <w:rFonts w:ascii="Aptos" w:hAnsi="Aptos"/>
          <w:sz w:val="24"/>
          <w:szCs w:val="24"/>
        </w:rPr>
        <w:t>eriod supplies</w:t>
      </w:r>
    </w:p>
    <w:p w14:paraId="18B7F70E" w14:textId="5525292B" w:rsidR="00723E72" w:rsidRPr="003B680F" w:rsidRDefault="003B680F" w:rsidP="003B680F">
      <w:pPr>
        <w:pStyle w:val="ListParagraph"/>
        <w:numPr>
          <w:ilvl w:val="1"/>
          <w:numId w:val="13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</w:t>
      </w:r>
      <w:r w:rsidR="00152470" w:rsidRPr="003B680F">
        <w:rPr>
          <w:rFonts w:ascii="Aptos" w:hAnsi="Aptos"/>
          <w:sz w:val="24"/>
          <w:szCs w:val="24"/>
        </w:rPr>
        <w:t>dult incontinence briefs distributed via local partners</w:t>
      </w:r>
    </w:p>
    <w:p w14:paraId="2ED48F1E" w14:textId="77777777" w:rsidR="003B680F" w:rsidRDefault="00152470" w:rsidP="003B680F">
      <w:pPr>
        <w:pStyle w:val="ListParagraph"/>
        <w:numPr>
          <w:ilvl w:val="0"/>
          <w:numId w:val="13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Contact Information: </w:t>
      </w:r>
    </w:p>
    <w:p w14:paraId="648D9221" w14:textId="2D72E34C" w:rsidR="00723E72" w:rsidRPr="003B680F" w:rsidRDefault="003B680F" w:rsidP="003B680F">
      <w:pPr>
        <w:pStyle w:val="ListParagraph"/>
        <w:numPr>
          <w:ilvl w:val="1"/>
          <w:numId w:val="13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lastRenderedPageBreak/>
        <w:t xml:space="preserve">Website: </w:t>
      </w:r>
      <w:r w:rsidR="00152470" w:rsidRPr="003B680F">
        <w:rPr>
          <w:rFonts w:ascii="Aptos" w:hAnsi="Aptos"/>
          <w:sz w:val="24"/>
          <w:szCs w:val="24"/>
        </w:rPr>
        <w:t xml:space="preserve">See distribution partners at </w:t>
      </w:r>
      <w:hyperlink r:id="rId8" w:history="1">
        <w:r w:rsidR="00095E98" w:rsidRPr="009F0C40">
          <w:rPr>
            <w:rStyle w:val="Hyperlink"/>
            <w:rFonts w:ascii="Aptos" w:hAnsi="Aptos"/>
            <w:sz w:val="24"/>
            <w:szCs w:val="24"/>
          </w:rPr>
          <w:t>https://www.heartofohiodiaperbank.org/</w:t>
        </w:r>
      </w:hyperlink>
      <w:r w:rsidR="00095E98">
        <w:rPr>
          <w:rFonts w:ascii="Aptos" w:hAnsi="Aptos"/>
          <w:sz w:val="24"/>
          <w:szCs w:val="24"/>
          <w:u w:val="single"/>
        </w:rPr>
        <w:t xml:space="preserve"> </w:t>
      </w:r>
    </w:p>
    <w:p w14:paraId="262BD5C1" w14:textId="77777777" w:rsidR="00723E72" w:rsidRPr="003B680F" w:rsidRDefault="00152470" w:rsidP="003B680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3B680F">
        <w:rPr>
          <w:rFonts w:ascii="Aptos" w:hAnsi="Aptos"/>
          <w:color w:val="auto"/>
          <w:sz w:val="24"/>
          <w:szCs w:val="24"/>
        </w:rPr>
        <w:t>Total Living Center</w:t>
      </w:r>
    </w:p>
    <w:p w14:paraId="3BD316E7" w14:textId="77777777" w:rsidR="003B680F" w:rsidRDefault="00152470" w:rsidP="003B680F">
      <w:pPr>
        <w:pStyle w:val="ListParagraph"/>
        <w:numPr>
          <w:ilvl w:val="0"/>
          <w:numId w:val="14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Services Offered: </w:t>
      </w:r>
    </w:p>
    <w:p w14:paraId="4145E290" w14:textId="7B96ABBB" w:rsidR="003B680F" w:rsidRDefault="00152470" w:rsidP="003B680F">
      <w:pPr>
        <w:pStyle w:val="ListParagraph"/>
        <w:numPr>
          <w:ilvl w:val="1"/>
          <w:numId w:val="14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Free laundromat for low/no income</w:t>
      </w:r>
    </w:p>
    <w:p w14:paraId="07B55C73" w14:textId="1332A7FB" w:rsidR="003B680F" w:rsidRDefault="003B680F" w:rsidP="003B680F">
      <w:pPr>
        <w:pStyle w:val="ListParagraph"/>
        <w:numPr>
          <w:ilvl w:val="1"/>
          <w:numId w:val="14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H</w:t>
      </w:r>
      <w:r w:rsidR="00152470" w:rsidRPr="003B680F">
        <w:rPr>
          <w:rFonts w:ascii="Aptos" w:hAnsi="Aptos"/>
          <w:sz w:val="24"/>
          <w:szCs w:val="24"/>
        </w:rPr>
        <w:t>ygiene</w:t>
      </w:r>
      <w:r>
        <w:rPr>
          <w:rFonts w:ascii="Aptos" w:hAnsi="Aptos"/>
          <w:sz w:val="24"/>
          <w:szCs w:val="24"/>
        </w:rPr>
        <w:t xml:space="preserve"> </w:t>
      </w:r>
      <w:r w:rsidR="00152470" w:rsidRPr="003B680F">
        <w:rPr>
          <w:rFonts w:ascii="Aptos" w:hAnsi="Aptos"/>
          <w:sz w:val="24"/>
          <w:szCs w:val="24"/>
        </w:rPr>
        <w:t xml:space="preserve"> distributions</w:t>
      </w:r>
    </w:p>
    <w:p w14:paraId="7AB417D0" w14:textId="64F493FB" w:rsidR="00723E72" w:rsidRPr="003B680F" w:rsidRDefault="003B680F" w:rsidP="003B680F">
      <w:pPr>
        <w:pStyle w:val="ListParagraph"/>
        <w:numPr>
          <w:ilvl w:val="1"/>
          <w:numId w:val="14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F</w:t>
      </w:r>
      <w:r w:rsidR="00152470" w:rsidRPr="003B680F">
        <w:rPr>
          <w:rFonts w:ascii="Aptos" w:hAnsi="Aptos"/>
          <w:sz w:val="24"/>
          <w:szCs w:val="24"/>
        </w:rPr>
        <w:t>ree haircuts</w:t>
      </w:r>
    </w:p>
    <w:p w14:paraId="00A8E3A9" w14:textId="77777777" w:rsidR="003B680F" w:rsidRDefault="00152470" w:rsidP="003B680F">
      <w:pPr>
        <w:pStyle w:val="ListParagraph"/>
        <w:numPr>
          <w:ilvl w:val="0"/>
          <w:numId w:val="14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Contact Information:</w:t>
      </w:r>
    </w:p>
    <w:p w14:paraId="2AE6C07D" w14:textId="77777777" w:rsidR="003B680F" w:rsidRDefault="003B680F" w:rsidP="003B680F">
      <w:pPr>
        <w:pStyle w:val="ListParagraph"/>
        <w:numPr>
          <w:ilvl w:val="1"/>
          <w:numId w:val="14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Address:</w:t>
      </w:r>
      <w:r w:rsidR="00152470" w:rsidRPr="003B680F">
        <w:rPr>
          <w:rFonts w:ascii="Aptos" w:hAnsi="Aptos"/>
          <w:sz w:val="24"/>
          <w:szCs w:val="24"/>
        </w:rPr>
        <w:t xml:space="preserve"> 2221 9th St SW, Canton, OH</w:t>
      </w:r>
    </w:p>
    <w:p w14:paraId="5D5BC4F6" w14:textId="77777777" w:rsidR="003B680F" w:rsidRDefault="003B680F" w:rsidP="003B680F">
      <w:pPr>
        <w:pStyle w:val="ListParagraph"/>
        <w:numPr>
          <w:ilvl w:val="1"/>
          <w:numId w:val="14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Phone: </w:t>
      </w:r>
      <w:r w:rsidR="00152470" w:rsidRPr="003B680F">
        <w:rPr>
          <w:rFonts w:ascii="Aptos" w:hAnsi="Aptos"/>
          <w:sz w:val="24"/>
          <w:szCs w:val="24"/>
        </w:rPr>
        <w:t xml:space="preserve">(330) 455-3663 </w:t>
      </w:r>
    </w:p>
    <w:p w14:paraId="6A028A6F" w14:textId="7ED0E0C5" w:rsidR="00723E72" w:rsidRPr="003B680F" w:rsidRDefault="003B680F" w:rsidP="003B680F">
      <w:pPr>
        <w:pStyle w:val="ListParagraph"/>
        <w:numPr>
          <w:ilvl w:val="1"/>
          <w:numId w:val="14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Website: </w:t>
      </w:r>
      <w:hyperlink r:id="rId9" w:history="1">
        <w:r w:rsidR="00095E98" w:rsidRPr="009F0C40">
          <w:rPr>
            <w:rStyle w:val="Hyperlink"/>
            <w:rFonts w:ascii="Aptos" w:hAnsi="Aptos"/>
            <w:sz w:val="24"/>
            <w:szCs w:val="24"/>
          </w:rPr>
          <w:t>https://totallivingcenter.org/</w:t>
        </w:r>
      </w:hyperlink>
      <w:r w:rsidR="00095E98">
        <w:rPr>
          <w:rFonts w:ascii="Aptos" w:hAnsi="Aptos"/>
          <w:sz w:val="24"/>
          <w:szCs w:val="24"/>
          <w:u w:val="single"/>
        </w:rPr>
        <w:t xml:space="preserve"> </w:t>
      </w:r>
    </w:p>
    <w:p w14:paraId="7E85B889" w14:textId="77777777" w:rsidR="00723E72" w:rsidRPr="003B680F" w:rsidRDefault="00152470">
      <w:pPr>
        <w:pStyle w:val="Heading2"/>
        <w:rPr>
          <w:rFonts w:ascii="Aptos" w:hAnsi="Aptos"/>
          <w:color w:val="auto"/>
          <w:sz w:val="24"/>
          <w:szCs w:val="24"/>
        </w:rPr>
      </w:pPr>
      <w:r w:rsidRPr="003B680F">
        <w:rPr>
          <w:rFonts w:ascii="Aptos" w:hAnsi="Aptos"/>
          <w:color w:val="auto"/>
          <w:sz w:val="24"/>
          <w:szCs w:val="24"/>
        </w:rPr>
        <w:t>North Canton Cares Pantry</w:t>
      </w:r>
    </w:p>
    <w:p w14:paraId="2FC9529C" w14:textId="77777777" w:rsidR="003B680F" w:rsidRDefault="00152470" w:rsidP="003B680F">
      <w:pPr>
        <w:pStyle w:val="ListParagraph"/>
        <w:numPr>
          <w:ilvl w:val="0"/>
          <w:numId w:val="19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Services Offered: </w:t>
      </w:r>
    </w:p>
    <w:p w14:paraId="6B055568" w14:textId="246D0C41" w:rsidR="00723E72" w:rsidRPr="003B680F" w:rsidRDefault="00152470" w:rsidP="003B680F">
      <w:pPr>
        <w:pStyle w:val="ListParagraph"/>
        <w:numPr>
          <w:ilvl w:val="1"/>
          <w:numId w:val="19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Food pantry also distributing hygiene items (soap, shampoo, feminine products, diapers)</w:t>
      </w:r>
    </w:p>
    <w:p w14:paraId="57F04C16" w14:textId="77777777" w:rsidR="003B680F" w:rsidRDefault="00152470" w:rsidP="003B680F">
      <w:pPr>
        <w:pStyle w:val="ListParagraph"/>
        <w:numPr>
          <w:ilvl w:val="0"/>
          <w:numId w:val="15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Contact Information: </w:t>
      </w:r>
    </w:p>
    <w:p w14:paraId="6AB5DC73" w14:textId="77777777" w:rsidR="003B680F" w:rsidRDefault="003B680F" w:rsidP="003B680F">
      <w:pPr>
        <w:pStyle w:val="ListParagraph"/>
        <w:numPr>
          <w:ilvl w:val="1"/>
          <w:numId w:val="15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Address:</w:t>
      </w:r>
      <w:r w:rsidR="00152470" w:rsidRPr="003B680F">
        <w:rPr>
          <w:rFonts w:ascii="Aptos" w:hAnsi="Aptos"/>
          <w:sz w:val="24"/>
          <w:szCs w:val="24"/>
        </w:rPr>
        <w:t xml:space="preserve">1300 Pittsburg Ave NW, North Canton, OH </w:t>
      </w:r>
    </w:p>
    <w:p w14:paraId="46AA5783" w14:textId="553D5048" w:rsidR="00723E72" w:rsidRPr="003B680F" w:rsidRDefault="003B680F" w:rsidP="003B680F">
      <w:pPr>
        <w:pStyle w:val="ListParagraph"/>
        <w:numPr>
          <w:ilvl w:val="1"/>
          <w:numId w:val="15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Phone: </w:t>
      </w:r>
      <w:r w:rsidR="00152470" w:rsidRPr="003B680F">
        <w:rPr>
          <w:rFonts w:ascii="Aptos" w:hAnsi="Aptos"/>
          <w:sz w:val="24"/>
          <w:szCs w:val="24"/>
        </w:rPr>
        <w:t>(330) 871-9282</w:t>
      </w:r>
    </w:p>
    <w:p w14:paraId="0FEC299D" w14:textId="77777777" w:rsidR="00723E72" w:rsidRPr="003B680F" w:rsidRDefault="00152470" w:rsidP="003B680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3B680F">
        <w:rPr>
          <w:rFonts w:ascii="Aptos" w:hAnsi="Aptos"/>
          <w:color w:val="auto"/>
          <w:sz w:val="24"/>
          <w:szCs w:val="24"/>
        </w:rPr>
        <w:t>Clothed in Righteousness (Alliance)</w:t>
      </w:r>
    </w:p>
    <w:p w14:paraId="5A034335" w14:textId="77777777" w:rsidR="003B680F" w:rsidRDefault="00152470" w:rsidP="003B680F">
      <w:pPr>
        <w:pStyle w:val="ListParagraph"/>
        <w:numPr>
          <w:ilvl w:val="0"/>
          <w:numId w:val="15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Services Offered: </w:t>
      </w:r>
    </w:p>
    <w:p w14:paraId="1BD4CCBA" w14:textId="56AAEE5F" w:rsidR="003B680F" w:rsidRDefault="00152470" w:rsidP="003B680F">
      <w:pPr>
        <w:pStyle w:val="ListParagraph"/>
        <w:numPr>
          <w:ilvl w:val="1"/>
          <w:numId w:val="15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Free clothing closet</w:t>
      </w:r>
    </w:p>
    <w:p w14:paraId="2933FB2D" w14:textId="124DA6B1" w:rsidR="003B680F" w:rsidRDefault="003B680F" w:rsidP="003B680F">
      <w:pPr>
        <w:pStyle w:val="ListParagraph"/>
        <w:numPr>
          <w:ilvl w:val="1"/>
          <w:numId w:val="15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H</w:t>
      </w:r>
      <w:r w:rsidR="00152470" w:rsidRPr="003B680F">
        <w:rPr>
          <w:rFonts w:ascii="Aptos" w:hAnsi="Aptos"/>
          <w:sz w:val="24"/>
          <w:szCs w:val="24"/>
        </w:rPr>
        <w:t>ygiene</w:t>
      </w:r>
      <w:r>
        <w:rPr>
          <w:rFonts w:ascii="Aptos" w:hAnsi="Aptos"/>
          <w:sz w:val="24"/>
          <w:szCs w:val="24"/>
        </w:rPr>
        <w:t xml:space="preserve"> </w:t>
      </w:r>
    </w:p>
    <w:p w14:paraId="72052A86" w14:textId="6971B893" w:rsidR="00723E72" w:rsidRPr="003B680F" w:rsidRDefault="003B680F" w:rsidP="003B680F">
      <w:pPr>
        <w:pStyle w:val="ListParagraph"/>
        <w:numPr>
          <w:ilvl w:val="1"/>
          <w:numId w:val="15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E</w:t>
      </w:r>
      <w:r w:rsidR="00152470" w:rsidRPr="003B680F">
        <w:rPr>
          <w:rFonts w:ascii="Aptos" w:hAnsi="Aptos"/>
          <w:sz w:val="24"/>
          <w:szCs w:val="24"/>
        </w:rPr>
        <w:t>mergency</w:t>
      </w:r>
      <w:r>
        <w:rPr>
          <w:rFonts w:ascii="Aptos" w:hAnsi="Aptos"/>
          <w:sz w:val="24"/>
          <w:szCs w:val="24"/>
        </w:rPr>
        <w:t xml:space="preserve"> </w:t>
      </w:r>
      <w:r w:rsidR="00152470" w:rsidRPr="003B680F">
        <w:rPr>
          <w:rFonts w:ascii="Aptos" w:hAnsi="Aptos"/>
          <w:sz w:val="24"/>
          <w:szCs w:val="24"/>
        </w:rPr>
        <w:t xml:space="preserve"> hygiene kits</w:t>
      </w:r>
    </w:p>
    <w:p w14:paraId="2F7F40B3" w14:textId="77777777" w:rsidR="003B680F" w:rsidRDefault="00152470" w:rsidP="003B680F">
      <w:pPr>
        <w:pStyle w:val="ListParagraph"/>
        <w:numPr>
          <w:ilvl w:val="0"/>
          <w:numId w:val="15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Contact Information: </w:t>
      </w:r>
    </w:p>
    <w:p w14:paraId="76645142" w14:textId="301BE262" w:rsidR="003B680F" w:rsidRDefault="003B680F" w:rsidP="003B680F">
      <w:pPr>
        <w:pStyle w:val="ListParagraph"/>
        <w:numPr>
          <w:ilvl w:val="1"/>
          <w:numId w:val="15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Address: </w:t>
      </w:r>
      <w:r w:rsidR="00152470" w:rsidRPr="003B680F">
        <w:rPr>
          <w:rFonts w:ascii="Aptos" w:hAnsi="Aptos"/>
          <w:sz w:val="24"/>
          <w:szCs w:val="24"/>
        </w:rPr>
        <w:t xml:space="preserve">55 East Main St, Alliance, OH </w:t>
      </w:r>
    </w:p>
    <w:p w14:paraId="4B3D4340" w14:textId="6E6B940E" w:rsidR="00723E72" w:rsidRPr="003B680F" w:rsidRDefault="003B680F" w:rsidP="003B680F">
      <w:pPr>
        <w:pStyle w:val="ListParagraph"/>
        <w:numPr>
          <w:ilvl w:val="1"/>
          <w:numId w:val="15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Hours: </w:t>
      </w:r>
      <w:r w:rsidR="00152470" w:rsidRPr="003B680F">
        <w:rPr>
          <w:rFonts w:ascii="Aptos" w:hAnsi="Aptos"/>
          <w:sz w:val="24"/>
          <w:szCs w:val="24"/>
        </w:rPr>
        <w:t>Open Mon–Thu 5:00 pm – 7:00 pm</w:t>
      </w:r>
    </w:p>
    <w:p w14:paraId="0849CFBC" w14:textId="77777777" w:rsidR="00723E72" w:rsidRPr="003B680F" w:rsidRDefault="00152470" w:rsidP="003B680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3B680F">
        <w:rPr>
          <w:rFonts w:ascii="Aptos" w:hAnsi="Aptos"/>
          <w:color w:val="auto"/>
          <w:sz w:val="24"/>
          <w:szCs w:val="24"/>
        </w:rPr>
        <w:t>Downtown Diaper Pantry (Canton)</w:t>
      </w:r>
    </w:p>
    <w:p w14:paraId="0501EE6A" w14:textId="77777777" w:rsidR="003B680F" w:rsidRDefault="00152470" w:rsidP="003B680F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Services Offered: </w:t>
      </w:r>
    </w:p>
    <w:p w14:paraId="21624369" w14:textId="27020D60" w:rsidR="003B680F" w:rsidRDefault="00152470" w:rsidP="003B680F">
      <w:pPr>
        <w:pStyle w:val="ListParagraph"/>
        <w:numPr>
          <w:ilvl w:val="1"/>
          <w:numId w:val="18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Free diapers </w:t>
      </w:r>
    </w:p>
    <w:p w14:paraId="12B31ED7" w14:textId="3B8C8362" w:rsidR="00723E72" w:rsidRPr="003B680F" w:rsidRDefault="003B680F" w:rsidP="003B680F">
      <w:pPr>
        <w:pStyle w:val="ListParagraph"/>
        <w:numPr>
          <w:ilvl w:val="1"/>
          <w:numId w:val="18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B</w:t>
      </w:r>
      <w:r w:rsidR="00152470" w:rsidRPr="003B680F">
        <w:rPr>
          <w:rFonts w:ascii="Aptos" w:hAnsi="Aptos"/>
          <w:sz w:val="24"/>
          <w:szCs w:val="24"/>
        </w:rPr>
        <w:t>aby hygiene items</w:t>
      </w:r>
    </w:p>
    <w:p w14:paraId="4395CDB6" w14:textId="77777777" w:rsidR="003B680F" w:rsidRDefault="00152470" w:rsidP="003B680F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 xml:space="preserve">Contact Information: </w:t>
      </w:r>
    </w:p>
    <w:p w14:paraId="5BFBDCBC" w14:textId="77777777" w:rsidR="003B680F" w:rsidRDefault="003B680F" w:rsidP="003B680F">
      <w:pPr>
        <w:pStyle w:val="ListParagraph"/>
        <w:numPr>
          <w:ilvl w:val="1"/>
          <w:numId w:val="18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Address: </w:t>
      </w:r>
      <w:r w:rsidR="00152470" w:rsidRPr="003B680F">
        <w:rPr>
          <w:rFonts w:ascii="Aptos" w:hAnsi="Aptos"/>
          <w:sz w:val="24"/>
          <w:szCs w:val="24"/>
        </w:rPr>
        <w:t xml:space="preserve">603 Shorb Ave NW, Canton, OH </w:t>
      </w:r>
    </w:p>
    <w:p w14:paraId="721BFB19" w14:textId="56C80270" w:rsidR="00723E72" w:rsidRPr="003B680F" w:rsidRDefault="00152470" w:rsidP="003B680F">
      <w:pPr>
        <w:pStyle w:val="ListParagraph"/>
        <w:numPr>
          <w:ilvl w:val="1"/>
          <w:numId w:val="18"/>
        </w:numPr>
        <w:rPr>
          <w:rFonts w:ascii="Aptos" w:hAnsi="Aptos"/>
          <w:sz w:val="24"/>
          <w:szCs w:val="24"/>
        </w:rPr>
      </w:pPr>
      <w:r w:rsidRPr="003B680F">
        <w:rPr>
          <w:rFonts w:ascii="Aptos" w:hAnsi="Aptos"/>
          <w:sz w:val="24"/>
          <w:szCs w:val="24"/>
        </w:rPr>
        <w:t>Open Tue–Fri</w:t>
      </w:r>
    </w:p>
    <w:sectPr w:rsidR="00723E72" w:rsidRPr="003B680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E1F7B97"/>
    <w:multiLevelType w:val="hybridMultilevel"/>
    <w:tmpl w:val="56D0D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32DC9"/>
    <w:multiLevelType w:val="hybridMultilevel"/>
    <w:tmpl w:val="B492B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A1150"/>
    <w:multiLevelType w:val="hybridMultilevel"/>
    <w:tmpl w:val="9A3A3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21D29"/>
    <w:multiLevelType w:val="hybridMultilevel"/>
    <w:tmpl w:val="C1346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C10DF"/>
    <w:multiLevelType w:val="hybridMultilevel"/>
    <w:tmpl w:val="B8D8E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852242"/>
    <w:multiLevelType w:val="hybridMultilevel"/>
    <w:tmpl w:val="0414B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92B46"/>
    <w:multiLevelType w:val="hybridMultilevel"/>
    <w:tmpl w:val="A05C5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B5325"/>
    <w:multiLevelType w:val="hybridMultilevel"/>
    <w:tmpl w:val="E1D2E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B30D7"/>
    <w:multiLevelType w:val="hybridMultilevel"/>
    <w:tmpl w:val="B1D84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77711"/>
    <w:multiLevelType w:val="hybridMultilevel"/>
    <w:tmpl w:val="A894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658561">
    <w:abstractNumId w:val="8"/>
  </w:num>
  <w:num w:numId="2" w16cid:durableId="350574624">
    <w:abstractNumId w:val="6"/>
  </w:num>
  <w:num w:numId="3" w16cid:durableId="1797601581">
    <w:abstractNumId w:val="5"/>
  </w:num>
  <w:num w:numId="4" w16cid:durableId="1459379324">
    <w:abstractNumId w:val="4"/>
  </w:num>
  <w:num w:numId="5" w16cid:durableId="1281257027">
    <w:abstractNumId w:val="7"/>
  </w:num>
  <w:num w:numId="6" w16cid:durableId="334309899">
    <w:abstractNumId w:val="3"/>
  </w:num>
  <w:num w:numId="7" w16cid:durableId="1114981099">
    <w:abstractNumId w:val="2"/>
  </w:num>
  <w:num w:numId="8" w16cid:durableId="1737168458">
    <w:abstractNumId w:val="1"/>
  </w:num>
  <w:num w:numId="9" w16cid:durableId="365060929">
    <w:abstractNumId w:val="0"/>
  </w:num>
  <w:num w:numId="10" w16cid:durableId="1958102715">
    <w:abstractNumId w:val="10"/>
  </w:num>
  <w:num w:numId="11" w16cid:durableId="526018651">
    <w:abstractNumId w:val="14"/>
  </w:num>
  <w:num w:numId="12" w16cid:durableId="968242571">
    <w:abstractNumId w:val="15"/>
  </w:num>
  <w:num w:numId="13" w16cid:durableId="101729846">
    <w:abstractNumId w:val="13"/>
  </w:num>
  <w:num w:numId="14" w16cid:durableId="699819004">
    <w:abstractNumId w:val="11"/>
  </w:num>
  <w:num w:numId="15" w16cid:durableId="2026244071">
    <w:abstractNumId w:val="18"/>
  </w:num>
  <w:num w:numId="16" w16cid:durableId="1016536327">
    <w:abstractNumId w:val="16"/>
  </w:num>
  <w:num w:numId="17" w16cid:durableId="1257514117">
    <w:abstractNumId w:val="12"/>
  </w:num>
  <w:num w:numId="18" w16cid:durableId="1179585434">
    <w:abstractNumId w:val="17"/>
  </w:num>
  <w:num w:numId="19" w16cid:durableId="14406866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5E98"/>
    <w:rsid w:val="000D61C9"/>
    <w:rsid w:val="0015074B"/>
    <w:rsid w:val="00152470"/>
    <w:rsid w:val="0029639D"/>
    <w:rsid w:val="002C61FD"/>
    <w:rsid w:val="00326F90"/>
    <w:rsid w:val="003B680F"/>
    <w:rsid w:val="00723E72"/>
    <w:rsid w:val="0083583D"/>
    <w:rsid w:val="00A34BDF"/>
    <w:rsid w:val="00AA1D8D"/>
    <w:rsid w:val="00B47730"/>
    <w:rsid w:val="00C151EB"/>
    <w:rsid w:val="00CB0664"/>
    <w:rsid w:val="00FC693F"/>
    <w:rsid w:val="00FE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7778E0"/>
  <w14:defaultImageDpi w14:val="300"/>
  <w15:docId w15:val="{1B2F9A0B-A718-42A5-97D4-77FADE2E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83583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58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rtofohiodiaperbank.org/" TargetMode="External"/><Relationship Id="rId3" Type="http://schemas.openxmlformats.org/officeDocument/2006/relationships/styles" Target="styles.xml"/><Relationship Id="rId7" Type="http://schemas.openxmlformats.org/officeDocument/2006/relationships/hyperlink" Target="https://bridgepointcs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arkurbanleague.org/home/take-action/urban-health-care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otallivingcente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1945</Characters>
  <Application>Microsoft Office Word</Application>
  <DocSecurity>0</DocSecurity>
  <Lines>57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6</cp:revision>
  <dcterms:created xsi:type="dcterms:W3CDTF">2025-10-09T14:23:00Z</dcterms:created>
  <dcterms:modified xsi:type="dcterms:W3CDTF">2026-01-21T17:28:00Z</dcterms:modified>
  <cp:category/>
</cp:coreProperties>
</file>